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6847043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fd1fc812-547d-4630-9f5e-e1606ffef873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образования, науки и молодежной политики Краснодарского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89a4936-5647-4dc6-8d90-3b268b68836d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муниципального образования Новопокровский район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СОШ №5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Кузьменко А.А.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Тарасевич А.И.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Симоненко Н.Н.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2267200)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«Обществознание» (углублённый уровень)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Calibri" w:hAnsi="Calibri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3855128-b2e3-43b4-b7ed-dd91c2c6823e" w:id="3"/>
      <w:r>
        <w:rPr>
          <w:rFonts w:ascii="Times New Roman" w:hAnsi="Times New Roman"/>
          <w:b/>
          <w:i w:val="false"/>
          <w:color w:val="000000"/>
          <w:sz w:val="28"/>
        </w:rPr>
        <w:t>ст. Калниболотская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64e1bc01-0360-4a25-8179-1c5d9cd1749e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6847043" w:id="5"/>
    <w:p>
      <w:pPr>
        <w:sectPr>
          <w:pgSz w:w="11906" w:h="16383" w:orient="portrait"/>
        </w:sectPr>
      </w:pPr>
    </w:p>
    <w:bookmarkEnd w:id="5"/>
    <w:bookmarkEnd w:id="0"/>
    <w:bookmarkStart w:name="block-1684704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духовно­нравственных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инструменты (способы) социального познания, ценностные ориентиры, элементы научной методологии;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социально­гуманитарной подготовки.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aae73cf6-9a33-481a-a72b-2a67fc11b813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bookmarkStart w:name="block-16847042" w:id="8"/>
    <w:p>
      <w:pPr>
        <w:sectPr>
          <w:pgSz w:w="11906" w:h="16383" w:orient="portrait"/>
        </w:sectPr>
      </w:pPr>
    </w:p>
    <w:bookmarkEnd w:id="8"/>
    <w:bookmarkEnd w:id="6"/>
    <w:bookmarkStart w:name="block-16847044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Социальные науки и их особенности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Социальные науки в системе научного знания. Место философии в системе обществознания. Философия и наука.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Социальные науки и профессиональное самоопределение молодёжи.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философию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XXI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ответственность учёного. Авторитет науки. Достижения российской науки на современном этапе.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как институт сохранения и передачи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Этические нормы как регулятор деятельности социальных институтов и нравственного поведения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социальную психологию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Социальная психология в системе социально­гуманитарного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Теории социальных отношений. Основные типы социальных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Малые группы. Динамические процессы в малой группе.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Условные группы. Референтная группа. Интеграция в группах разного уровня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Антисоциальные группы. Опасность криминальных групп. Агрессивное поведение.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Общение как объект социально­психологических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Теории конфликта. Межличностные конфликты и способы их разрешения.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социального психолога. Психологическое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экономическую науку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Рынок ресурсов. Рынок земли. Природные ресурсы и экономическая рента. Рынок капитала. Спрос и предложение на ин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предпринимательства и его роль в экономике. Виды и мотивы предпринимательской деятельности. Организационно­правовые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Денежно­кредитная политика Банка России. Инфляция: причины, виды, социально­экономические последствия. Антиинфляционная политика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социологию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политологию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Политология в системе общественных наук, её структура, функции и методы.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 государства в политической системе общества. Понятие формы государства. Формы правления. Государственно­территориальное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государственной власти. Институт главы государства.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исполнительной власти.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Институты судопроизводства и охраны правопорядка.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правоведение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Юридическая наука. Этапы и основные направления развития юридической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сти механизма современного государства.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Правотворчество и законотворчество. Законодательный процесс.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Правосознание, правовая культура, правовое воспитание.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свободы человека и гражданина в Российской Федерации. Гражданство как политико­правовой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федеративное государство. Конституционно­правовой статус субъектов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Гражданское право. Источники гражданского права. Гражданско­правовые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Гражданско­правовой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Гражданско­правовая ответственность.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Арбитражный процесс. Административный процесс.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bookmarkStart w:name="block-16847044" w:id="10"/>
    <w:p>
      <w:pPr>
        <w:sectPr>
          <w:pgSz w:w="11906" w:h="16383" w:orient="portrait"/>
        </w:sectPr>
      </w:pPr>
    </w:p>
    <w:bookmarkEnd w:id="10"/>
    <w:bookmarkEnd w:id="9"/>
    <w:bookmarkStart w:name="block-16847045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ОБЩЕСТВОЗНАНИЮ НА УРОВНЕ СРЕДНЕГО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детско­юношеских организациях;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гуманитарной и волонтёрской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нравственного сознания, этического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личного вклада в построение устойчивого будущего;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проявлять качества творческой личности;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труду, осознание ценности мастерства, трудолюбие;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опыта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предполагающий сформированность: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ность овладевать новыми социальными практиками, осваивать типичные социальные роли;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учебно­познавательных, жизненных проблем, при выполнении социальных проектов.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развивать навыки учебно­исследовательской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учебных ситуациях, в том числе при создании учебных и социальных проектов;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причинно­следственные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морально­этическим нормам;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коммуникации во всех сферах жизни;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новые учебно­исследовательские и социальные проекты, оценивать идеи с позиции новизны, оригинальности, практической значимости;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риски и своевременно принимать решения по их снижению;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принимать себя, понимая свои недостатки и достоинства;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мотивы и аргументы других при анализе результатов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своё право и право других на ошибки;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35757235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будет: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профессионально­трудовой сферы, о возможностях применения знаний основ социальных наук в различных областях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научно­публицистического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будет: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я структура и социальная стратификация, социальная мобильность в современном обществе, статусно­ролевая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эксперимент; политологии, такие как нормативно-ценностный подход, структурно­функциональный анализ, системный, институциональный, социально­психологический подход; правоведения, такие как формально-юридический, сравнительно­правовой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фактическо­эмпирическом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учебно­исследовательскую, проектно­исследовательскую и другую творческую работу по со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учебно­исследовательской и проектной деятельности на публичных мероприятиях;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умения, необходимые для успешного продолжения образования по направлениям социально­гуманитарной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социально­гуманитарной подготовкой и особенностями профессиональной деятельности социолога, политолога, юриста.</w:t>
      </w:r>
    </w:p>
    <w:bookmarkStart w:name="block-16847045" w:id="13"/>
    <w:p>
      <w:pPr>
        <w:sectPr>
          <w:pgSz w:w="11906" w:h="16383" w:orient="portrait"/>
        </w:sectPr>
      </w:pPr>
    </w:p>
    <w:bookmarkEnd w:id="13"/>
    <w:bookmarkEnd w:id="11"/>
    <w:bookmarkStart w:name="block-16847046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03"/>
        <w:gridCol w:w="3120"/>
        <w:gridCol w:w="1316"/>
        <w:gridCol w:w="2334"/>
        <w:gridCol w:w="2465"/>
        <w:gridCol w:w="3556"/>
      </w:tblGrid>
      <w:tr>
        <w:trPr>
          <w:trHeight w:val="300" w:hRule="atLeast"/>
          <w:trHeight w:val="144" w:hRule="atLeast"/>
        </w:trPr>
        <w:tc>
          <w:tcPr>
            <w:tcW w:w="5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Социальные науки и их особенности</w:t>
            </w:r>
          </w:p>
        </w:tc>
      </w:tr>
      <w:tr>
        <w:trPr>
          <w:trHeight w:val="14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философию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социальную психологию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экономическую науку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20"/>
        <w:gridCol w:w="2880"/>
        <w:gridCol w:w="1353"/>
        <w:gridCol w:w="2377"/>
        <w:gridCol w:w="2505"/>
        <w:gridCol w:w="3659"/>
      </w:tblGrid>
      <w:tr>
        <w:trPr>
          <w:trHeight w:val="300" w:hRule="atLeast"/>
          <w:trHeight w:val="144" w:hRule="atLeast"/>
        </w:trPr>
        <w:tc>
          <w:tcPr>
            <w:tcW w:w="57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социологию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политологию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00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правоведение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6847046" w:id="15"/>
    <w:p>
      <w:pPr>
        <w:sectPr>
          <w:pgSz w:w="16383" w:h="11906" w:orient="landscape"/>
        </w:sectPr>
      </w:pPr>
    </w:p>
    <w:bookmarkEnd w:id="15"/>
    <w:bookmarkEnd w:id="14"/>
    <w:bookmarkStart w:name="block-16847048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1"/>
        <w:gridCol w:w="3200"/>
        <w:gridCol w:w="1423"/>
        <w:gridCol w:w="2459"/>
        <w:gridCol w:w="2581"/>
        <w:gridCol w:w="3099"/>
        <w:gridCol w:w="41"/>
      </w:tblGrid>
      <w:tr>
        <w:trPr>
          <w:trHeight w:val="300" w:hRule="atLeast"/>
          <w:trHeight w:val="144" w:hRule="atLeast"/>
        </w:trPr>
        <w:tc>
          <w:tcPr>
            <w:tcW w:w="5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1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Становление человека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Сознание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Теория познания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7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Истина и её критерии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познания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Мышление и язык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Мировоззрение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https://lesson.edu.ru/12/10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Категории этики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Нравственность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Этические нормы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Личность в группе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Межличностное взаимодействие как объект социальной псхологии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общения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Экономика как наука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Рыночный спрос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Рыночное предложение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Рыночное равновесие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ресурсов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земли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капитала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https://m.edsoo.ru/7f41c418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7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услуги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рынки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Инфляция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Общественные блага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67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Экономический рост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ВВП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циклы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Мировая экономика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78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9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1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24"/>
        <w:gridCol w:w="2880"/>
        <w:gridCol w:w="1488"/>
        <w:gridCol w:w="2535"/>
        <w:gridCol w:w="2651"/>
        <w:gridCol w:w="3175"/>
        <w:gridCol w:w="41"/>
      </w:tblGrid>
      <w:tr>
        <w:trPr>
          <w:trHeight w:val="300" w:hRule="atLeast"/>
          <w:trHeight w:val="144" w:hRule="atLeast"/>
        </w:trPr>
        <w:tc>
          <w:tcPr>
            <w:tcW w:w="5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2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80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семьи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Социальное поведение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статус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роль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интересы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контроль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система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Парламентаризм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Источники права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ребенка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23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право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Семейное право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Трудовое право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Трудовой договор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70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Финансовое право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Налоговое право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Уголовное право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Гражданский процесс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Арбитражный процесс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право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72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10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https://resh.edu.ru/subject/24/11/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6847048" w:id="17"/>
    <w:p>
      <w:pPr>
        <w:sectPr>
          <w:pgSz w:w="16383" w:h="11906" w:orient="landscape"/>
        </w:sectPr>
      </w:pPr>
    </w:p>
    <w:bookmarkEnd w:id="17"/>
    <w:bookmarkEnd w:id="16"/>
    <w:bookmarkStart w:name="block-16847047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bfb94fa5-ab46-4880-93e2-39b11b2b8c6a" w:id="19"/>
      <w:r>
        <w:rPr>
          <w:rFonts w:ascii="Times New Roman" w:hAnsi="Times New Roman"/>
          <w:b w:val="false"/>
          <w:i w:val="false"/>
          <w:color w:val="000000"/>
          <w:sz w:val="28"/>
        </w:rPr>
        <w:t>Обществознание, 10 кл (в 2частях), Лазебникова А.Ю, Боголюбов Л.Н., Басюк В.С., АО Издательство "Просвещение"</w:t>
      </w:r>
      <w:bookmarkEnd w:id="19"/>
      <w:r>
        <w:rPr>
          <w:sz w:val="28"/>
        </w:rPr>
        <w:br/>
      </w:r>
      <w:bookmarkStart w:name="bfb94fa5-ab46-4880-93e2-39b11b2b8c6a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Обществознание. Основы социологии. Основы политологии. 11 класс. Углублённый уровень. Учебное пособие. В 2 частях., Боголюбов Л.Н., Лазебникова А. Ю., Лобанов И. А. и другие; под редакцией Лазебниковой А. Ю., Лобанова И. А, АО Издательство "Просвещение"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6847047" w:id="21"/>
    <w:p>
      <w:pPr>
        <w:sectPr>
          <w:pgSz w:w="11906" w:h="16383" w:orient="portrait"/>
        </w:sectPr>
      </w:pPr>
    </w:p>
    <w:bookmarkEnd w:id="21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lesson.edu.ru/12/10" Type="http://schemas.openxmlformats.org/officeDocument/2006/relationships/hyperlink" Id="rId4"/>
    <Relationship TargetMode="External" Target="https://lesson.edu.ru/12/10" Type="http://schemas.openxmlformats.org/officeDocument/2006/relationships/hyperlink" Id="rId5"/>
    <Relationship TargetMode="External" Target="https://lesson.edu.ru/12/10" Type="http://schemas.openxmlformats.org/officeDocument/2006/relationships/hyperlink" Id="rId6"/>
    <Relationship TargetMode="External" Target="https://lesson.edu.ru/12/10" Type="http://schemas.openxmlformats.org/officeDocument/2006/relationships/hyperlink" Id="rId7"/>
    <Relationship TargetMode="External" Target="https://lesson.edu.ru/12/10" Type="http://schemas.openxmlformats.org/officeDocument/2006/relationships/hyperlink" Id="rId8"/>
    <Relationship TargetMode="External" Target="https://lesson.edu.ru/12/10" Type="http://schemas.openxmlformats.org/officeDocument/2006/relationships/hyperlink" Id="rId9"/>
    <Relationship TargetMode="External" Target="https://lesson.edu.ru/12/10" Type="http://schemas.openxmlformats.org/officeDocument/2006/relationships/hyperlink" Id="rId10"/>
    <Relationship TargetMode="External" Target="https://lesson.edu.ru/12/10" Type="http://schemas.openxmlformats.org/officeDocument/2006/relationships/hyperlink" Id="rId11"/>
    <Relationship TargetMode="External" Target="https://lesson.edu.ru/12/10" Type="http://schemas.openxmlformats.org/officeDocument/2006/relationships/hyperlink" Id="rId12"/>
    <Relationship TargetMode="External" Target="https://lesson.edu.ru/12/10" Type="http://schemas.openxmlformats.org/officeDocument/2006/relationships/hyperlink" Id="rId13"/>
    <Relationship TargetMode="External" Target="https://lesson.edu.ru/12/10" Type="http://schemas.openxmlformats.org/officeDocument/2006/relationships/hyperlink" Id="rId14"/>
    <Relationship TargetMode="External" Target="https://lesson.edu.ru/12/10" Type="http://schemas.openxmlformats.org/officeDocument/2006/relationships/hyperlink" Id="rId15"/>
    <Relationship TargetMode="External" Target="https://lesson.edu.ru/12/10" Type="http://schemas.openxmlformats.org/officeDocument/2006/relationships/hyperlink" Id="rId16"/>
    <Relationship TargetMode="External" Target="https://lesson.edu.ru/12/10" Type="http://schemas.openxmlformats.org/officeDocument/2006/relationships/hyperlink" Id="rId17"/>
    <Relationship TargetMode="External" Target="https://lesson.edu.ru/12/10" Type="http://schemas.openxmlformats.org/officeDocument/2006/relationships/hyperlink" Id="rId18"/>
    <Relationship TargetMode="External" Target="https://lesson.edu.ru/12/10" Type="http://schemas.openxmlformats.org/officeDocument/2006/relationships/hyperlink" Id="rId19"/>
    <Relationship TargetMode="External" Target="https://lesson.edu.ru/12/10" Type="http://schemas.openxmlformats.org/officeDocument/2006/relationships/hyperlink" Id="rId20"/>
    <Relationship TargetMode="External" Target="https://lesson.edu.ru/12/10" Type="http://schemas.openxmlformats.org/officeDocument/2006/relationships/hyperlink" Id="rId21"/>
    <Relationship TargetMode="External" Target="https://lesson.edu.ru/12/10" Type="http://schemas.openxmlformats.org/officeDocument/2006/relationships/hyperlink" Id="rId22"/>
    <Relationship TargetMode="External" Target="https://lesson.edu.ru/12/10" Type="http://schemas.openxmlformats.org/officeDocument/2006/relationships/hyperlink" Id="rId23"/>
    <Relationship TargetMode="External" Target="https://lesson.edu.ru/12/10" Type="http://schemas.openxmlformats.org/officeDocument/2006/relationships/hyperlink" Id="rId24"/>
    <Relationship TargetMode="External" Target="https://lesson.edu.ru/12/10" Type="http://schemas.openxmlformats.org/officeDocument/2006/relationships/hyperlink" Id="rId25"/>
    <Relationship TargetMode="External" Target="https://lesson.edu.ru/12/10" Type="http://schemas.openxmlformats.org/officeDocument/2006/relationships/hyperlink" Id="rId26"/>
    <Relationship TargetMode="External" Target="https://lesson.edu.ru/12/10" Type="http://schemas.openxmlformats.org/officeDocument/2006/relationships/hyperlink" Id="rId27"/>
    <Relationship TargetMode="External" Target="https://lesson.edu.ru/12/10" Type="http://schemas.openxmlformats.org/officeDocument/2006/relationships/hyperlink" Id="rId28"/>
    <Relationship TargetMode="External" Target="https://lesson.edu.ru/12/10" Type="http://schemas.openxmlformats.org/officeDocument/2006/relationships/hyperlink" Id="rId29"/>
    <Relationship TargetMode="External" Target="https://lesson.edu.ru/12/10" Type="http://schemas.openxmlformats.org/officeDocument/2006/relationships/hyperlink" Id="rId30"/>
    <Relationship TargetMode="External" Target="https://lesson.edu.ru/12/10" Type="http://schemas.openxmlformats.org/officeDocument/2006/relationships/hyperlink" Id="rId31"/>
    <Relationship TargetMode="External" Target="https://lesson.edu.ru/12/10" Type="http://schemas.openxmlformats.org/officeDocument/2006/relationships/hyperlink" Id="rId32"/>
    <Relationship TargetMode="External" Target="https://m.edsoo.ru/7f41c418" Type="http://schemas.openxmlformats.org/officeDocument/2006/relationships/hyperlink" Id="rId33"/>
    <Relationship TargetMode="External" Target="https://m.edsoo.ru/7f41c418" Type="http://schemas.openxmlformats.org/officeDocument/2006/relationships/hyperlink" Id="rId34"/>
    <Relationship TargetMode="External" Target="https://m.edsoo.ru/7f41c418" Type="http://schemas.openxmlformats.org/officeDocument/2006/relationships/hyperlink" Id="rId35"/>
    <Relationship TargetMode="External" Target="https://m.edsoo.ru/7f41c418" Type="http://schemas.openxmlformats.org/officeDocument/2006/relationships/hyperlink" Id="rId36"/>
    <Relationship TargetMode="External" Target="https://m.edsoo.ru/7f41c418" Type="http://schemas.openxmlformats.org/officeDocument/2006/relationships/hyperlink" Id="rId37"/>
    <Relationship TargetMode="External" Target="https://m.edsoo.ru/7f41c418" Type="http://schemas.openxmlformats.org/officeDocument/2006/relationships/hyperlink" Id="rId38"/>
    <Relationship TargetMode="External" Target="https://m.edsoo.ru/7f41c418" Type="http://schemas.openxmlformats.org/officeDocument/2006/relationships/hyperlink" Id="rId39"/>
    <Relationship TargetMode="External" Target="https://m.edsoo.ru/7f41c418" Type="http://schemas.openxmlformats.org/officeDocument/2006/relationships/hyperlink" Id="rId40"/>
    <Relationship TargetMode="External" Target="https://m.edsoo.ru/7f41c418" Type="http://schemas.openxmlformats.org/officeDocument/2006/relationships/hyperlink" Id="rId41"/>
    <Relationship TargetMode="External" Target="https://m.edsoo.ru/7f41c418" Type="http://schemas.openxmlformats.org/officeDocument/2006/relationships/hyperlink" Id="rId42"/>
    <Relationship TargetMode="External" Target="https://m.edsoo.ru/7f41c418" Type="http://schemas.openxmlformats.org/officeDocument/2006/relationships/hyperlink" Id="rId43"/>
    <Relationship TargetMode="External" Target="https://m.edsoo.ru/7f41c418" Type="http://schemas.openxmlformats.org/officeDocument/2006/relationships/hyperlink" Id="rId44"/>
    <Relationship TargetMode="External" Target="https://m.edsoo.ru/7f41c418" Type="http://schemas.openxmlformats.org/officeDocument/2006/relationships/hyperlink" Id="rId45"/>
    <Relationship TargetMode="External" Target="https://m.edsoo.ru/7f41c418" Type="http://schemas.openxmlformats.org/officeDocument/2006/relationships/hyperlink" Id="rId46"/>
    <Relationship TargetMode="External" Target="https://m.edsoo.ru/7f41c418" Type="http://schemas.openxmlformats.org/officeDocument/2006/relationships/hyperlink" Id="rId47"/>
    <Relationship TargetMode="External" Target="https://m.edsoo.ru/7f41c418" Type="http://schemas.openxmlformats.org/officeDocument/2006/relationships/hyperlink" Id="rId48"/>
    <Relationship TargetMode="External" Target="https://m.edsoo.ru/7f41c418" Type="http://schemas.openxmlformats.org/officeDocument/2006/relationships/hyperlink" Id="rId49"/>
    <Relationship TargetMode="External" Target="https://m.edsoo.ru/7f41c418" Type="http://schemas.openxmlformats.org/officeDocument/2006/relationships/hyperlink" Id="rId50"/>
    <Relationship TargetMode="External" Target="https://m.edsoo.ru/7f41c418" Type="http://schemas.openxmlformats.org/officeDocument/2006/relationships/hyperlink" Id="rId51"/>
    <Relationship TargetMode="External" Target="https://m.edsoo.ru/7f41c418" Type="http://schemas.openxmlformats.org/officeDocument/2006/relationships/hyperlink" Id="rId52"/>
    <Relationship TargetMode="External" Target="https://m.edsoo.ru/7f41c418" Type="http://schemas.openxmlformats.org/officeDocument/2006/relationships/hyperlink" Id="rId53"/>
    <Relationship TargetMode="External" Target="https://m.edsoo.ru/7f41c418" Type="http://schemas.openxmlformats.org/officeDocument/2006/relationships/hyperlink" Id="rId54"/>
    <Relationship TargetMode="External" Target="https://m.edsoo.ru/7f41c418" Type="http://schemas.openxmlformats.org/officeDocument/2006/relationships/hyperlink" Id="rId55"/>
    <Relationship TargetMode="External" Target="https://m.edsoo.ru/7f41c418" Type="http://schemas.openxmlformats.org/officeDocument/2006/relationships/hyperlink" Id="rId56"/>
    <Relationship TargetMode="External" Target="https://m.edsoo.ru/7f41c418" Type="http://schemas.openxmlformats.org/officeDocument/2006/relationships/hyperlink" Id="rId57"/>
    <Relationship TargetMode="External" Target="https://m.edsoo.ru/7f41c418" Type="http://schemas.openxmlformats.org/officeDocument/2006/relationships/hyperlink" Id="rId58"/>
    <Relationship TargetMode="External" Target="https://m.edsoo.ru/7f41c418" Type="http://schemas.openxmlformats.org/officeDocument/2006/relationships/hyperlink" Id="rId59"/>
    <Relationship TargetMode="External" Target="https://m.edsoo.ru/7f41c418" Type="http://schemas.openxmlformats.org/officeDocument/2006/relationships/hyperlink" Id="rId60"/>
    <Relationship TargetMode="External" Target="https://m.edsoo.ru/7f41c418" Type="http://schemas.openxmlformats.org/officeDocument/2006/relationships/hyperlink" Id="rId61"/>
    <Relationship TargetMode="External" Target="https://m.edsoo.ru/7f41c418" Type="http://schemas.openxmlformats.org/officeDocument/2006/relationships/hyperlink" Id="rId62"/>
    <Relationship TargetMode="External" Target="https://m.edsoo.ru/7f41c418" Type="http://schemas.openxmlformats.org/officeDocument/2006/relationships/hyperlink" Id="rId63"/>
    <Relationship TargetMode="External" Target="https://m.edsoo.ru/7f41c418" Type="http://schemas.openxmlformats.org/officeDocument/2006/relationships/hyperlink" Id="rId64"/>
    <Relationship TargetMode="External" Target="https://m.edsoo.ru/7f41c418" Type="http://schemas.openxmlformats.org/officeDocument/2006/relationships/hyperlink" Id="rId65"/>
    <Relationship TargetMode="External" Target="https://m.edsoo.ru/7f41c418" Type="http://schemas.openxmlformats.org/officeDocument/2006/relationships/hyperlink" Id="rId66"/>
    <Relationship TargetMode="External" Target="https://m.edsoo.ru/7f41c418" Type="http://schemas.openxmlformats.org/officeDocument/2006/relationships/hyperlink" Id="rId67"/>
    <Relationship TargetMode="External" Target="https://m.edsoo.ru/7f41c418" Type="http://schemas.openxmlformats.org/officeDocument/2006/relationships/hyperlink" Id="rId68"/>
    <Relationship TargetMode="External" Target="https://m.edsoo.ru/7f41c418" Type="http://schemas.openxmlformats.org/officeDocument/2006/relationships/hyperlink" Id="rId69"/>
    <Relationship TargetMode="External" Target="https://m.edsoo.ru/7f41c418" Type="http://schemas.openxmlformats.org/officeDocument/2006/relationships/hyperlink" Id="rId70"/>
    <Relationship TargetMode="External" Target="https://m.edsoo.ru/7f41c418" Type="http://schemas.openxmlformats.org/officeDocument/2006/relationships/hyperlink" Id="rId71"/>
    <Relationship TargetMode="External" Target="https://m.edsoo.ru/7f41c418" Type="http://schemas.openxmlformats.org/officeDocument/2006/relationships/hyperlink" Id="rId72"/>
    <Relationship TargetMode="External" Target="https://m.edsoo.ru/7f41c418" Type="http://schemas.openxmlformats.org/officeDocument/2006/relationships/hyperlink" Id="rId73"/>
    <Relationship TargetMode="External" Target="https://m.edsoo.ru/7f41c418" Type="http://schemas.openxmlformats.org/officeDocument/2006/relationships/hyperlink" Id="rId74"/>
    <Relationship TargetMode="External" Target="https://resh.edu.ru/subject/24/11/" Type="http://schemas.openxmlformats.org/officeDocument/2006/relationships/hyperlink" Id="rId75"/>
    <Relationship TargetMode="External" Target="https://resh.edu.ru/subject/24/11/" Type="http://schemas.openxmlformats.org/officeDocument/2006/relationships/hyperlink" Id="rId76"/>
    <Relationship TargetMode="External" Target="https://resh.edu.ru/subject/24/11/" Type="http://schemas.openxmlformats.org/officeDocument/2006/relationships/hyperlink" Id="rId77"/>
    <Relationship TargetMode="External" Target="https://resh.edu.ru/subject/24/11/" Type="http://schemas.openxmlformats.org/officeDocument/2006/relationships/hyperlink" Id="rId78"/>
    <Relationship TargetMode="External" Target="https://resh.edu.ru/subject/24/11/" Type="http://schemas.openxmlformats.org/officeDocument/2006/relationships/hyperlink" Id="rId79"/>
    <Relationship TargetMode="External" Target="https://resh.edu.ru/subject/24/11/" Type="http://schemas.openxmlformats.org/officeDocument/2006/relationships/hyperlink" Id="rId80"/>
    <Relationship TargetMode="External" Target="https://resh.edu.ru/subject/24/11/" Type="http://schemas.openxmlformats.org/officeDocument/2006/relationships/hyperlink" Id="rId81"/>
    <Relationship TargetMode="External" Target="https://resh.edu.ru/subject/24/11/" Type="http://schemas.openxmlformats.org/officeDocument/2006/relationships/hyperlink" Id="rId82"/>
    <Relationship TargetMode="External" Target="https://resh.edu.ru/subject/24/11/" Type="http://schemas.openxmlformats.org/officeDocument/2006/relationships/hyperlink" Id="rId83"/>
    <Relationship TargetMode="External" Target="https://resh.edu.ru/subject/24/11/" Type="http://schemas.openxmlformats.org/officeDocument/2006/relationships/hyperlink" Id="rId84"/>
    <Relationship TargetMode="External" Target="https://resh.edu.ru/subject/24/11/" Type="http://schemas.openxmlformats.org/officeDocument/2006/relationships/hyperlink" Id="rId85"/>
    <Relationship TargetMode="External" Target="https://resh.edu.ru/subject/24/11/" Type="http://schemas.openxmlformats.org/officeDocument/2006/relationships/hyperlink" Id="rId86"/>
    <Relationship TargetMode="External" Target="https://resh.edu.ru/subject/24/11/" Type="http://schemas.openxmlformats.org/officeDocument/2006/relationships/hyperlink" Id="rId87"/>
    <Relationship TargetMode="External" Target="https://resh.edu.ru/subject/24/11/" Type="http://schemas.openxmlformats.org/officeDocument/2006/relationships/hyperlink" Id="rId88"/>
    <Relationship TargetMode="External" Target="https://resh.edu.ru/subject/24/11/" Type="http://schemas.openxmlformats.org/officeDocument/2006/relationships/hyperlink" Id="rId89"/>
    <Relationship TargetMode="External" Target="https://resh.edu.ru/subject/24/11/" Type="http://schemas.openxmlformats.org/officeDocument/2006/relationships/hyperlink" Id="rId90"/>
    <Relationship TargetMode="External" Target="https://m.edsoo.ru/7f41c418" Type="http://schemas.openxmlformats.org/officeDocument/2006/relationships/hyperlink" Id="rId91"/>
    <Relationship TargetMode="External" Target="https://resh.edu.ru/subject/24/11/" Type="http://schemas.openxmlformats.org/officeDocument/2006/relationships/hyperlink" Id="rId92"/>
    <Relationship TargetMode="External" Target="https://resh.edu.ru/subject/24/11/" Type="http://schemas.openxmlformats.org/officeDocument/2006/relationships/hyperlink" Id="rId93"/>
    <Relationship TargetMode="External" Target="https://resh.edu.ru/subject/24/11/" Type="http://schemas.openxmlformats.org/officeDocument/2006/relationships/hyperlink" Id="rId94"/>
    <Relationship TargetMode="External" Target="https://resh.edu.ru/subject/24/11/" Type="http://schemas.openxmlformats.org/officeDocument/2006/relationships/hyperlink" Id="rId95"/>
    <Relationship TargetMode="External" Target="https://resh.edu.ru/subject/24/11/" Type="http://schemas.openxmlformats.org/officeDocument/2006/relationships/hyperlink" Id="rId96"/>
    <Relationship TargetMode="External" Target="https://resh.edu.ru/subject/24/11/" Type="http://schemas.openxmlformats.org/officeDocument/2006/relationships/hyperlink" Id="rId97"/>
    <Relationship TargetMode="External" Target="https://resh.edu.ru/subject/24/11/" Type="http://schemas.openxmlformats.org/officeDocument/2006/relationships/hyperlink" Id="rId98"/>
    <Relationship TargetMode="External" Target="https://resh.edu.ru/subject/24/11/" Type="http://schemas.openxmlformats.org/officeDocument/2006/relationships/hyperlink" Id="rId99"/>
    <Relationship TargetMode="External" Target="https://resh.edu.ru/subject/24/11/" Type="http://schemas.openxmlformats.org/officeDocument/2006/relationships/hyperlink" Id="rId100"/>
    <Relationship TargetMode="External" Target="https://resh.edu.ru/subject/24/11/" Type="http://schemas.openxmlformats.org/officeDocument/2006/relationships/hyperlink" Id="rId101"/>
    <Relationship TargetMode="External" Target="https://resh.edu.ru/subject/24/11/" Type="http://schemas.openxmlformats.org/officeDocument/2006/relationships/hyperlink" Id="rId102"/>
    <Relationship TargetMode="External" Target="https://resh.edu.ru/subject/24/11/" Type="http://schemas.openxmlformats.org/officeDocument/2006/relationships/hyperlink" Id="rId103"/>
    <Relationship TargetMode="External" Target="https://resh.edu.ru/subject/24/11/" Type="http://schemas.openxmlformats.org/officeDocument/2006/relationships/hyperlink" Id="rId104"/>
    <Relationship TargetMode="External" Target="https://resh.edu.ru/subject/24/11/" Type="http://schemas.openxmlformats.org/officeDocument/2006/relationships/hyperlink" Id="rId105"/>
    <Relationship TargetMode="External" Target="https://resh.edu.ru/subject/24/11/" Type="http://schemas.openxmlformats.org/officeDocument/2006/relationships/hyperlink" Id="rId106"/>
    <Relationship TargetMode="External" Target="https://resh.edu.ru/subject/24/11/" Type="http://schemas.openxmlformats.org/officeDocument/2006/relationships/hyperlink" Id="rId107"/>
    <Relationship TargetMode="External" Target="https://resh.edu.ru/subject/24/11/" Type="http://schemas.openxmlformats.org/officeDocument/2006/relationships/hyperlink" Id="rId108"/>
    <Relationship TargetMode="External" Target="https://resh.edu.ru/subject/24/11/" Type="http://schemas.openxmlformats.org/officeDocument/2006/relationships/hyperlink" Id="rId109"/>
    <Relationship TargetMode="External" Target="https://resh.edu.ru/subject/24/11/" Type="http://schemas.openxmlformats.org/officeDocument/2006/relationships/hyperlink" Id="rId110"/>
    <Relationship TargetMode="External" Target="https://resh.edu.ru/subject/24/11/" Type="http://schemas.openxmlformats.org/officeDocument/2006/relationships/hyperlink" Id="rId111"/>
    <Relationship TargetMode="External" Target="https://resh.edu.ru/subject/24/11/" Type="http://schemas.openxmlformats.org/officeDocument/2006/relationships/hyperlink" Id="rId112"/>
    <Relationship TargetMode="External" Target="https://resh.edu.ru/subject/24/11/" Type="http://schemas.openxmlformats.org/officeDocument/2006/relationships/hyperlink" Id="rId113"/>
    <Relationship TargetMode="External" Target="https://resh.edu.ru/subject/24/11/" Type="http://schemas.openxmlformats.org/officeDocument/2006/relationships/hyperlink" Id="rId114"/>
    <Relationship TargetMode="External" Target="https://resh.edu.ru/subject/24/11/" Type="http://schemas.openxmlformats.org/officeDocument/2006/relationships/hyperlink" Id="rId115"/>
    <Relationship TargetMode="External" Target="https://resh.edu.ru/subject/24/11/" Type="http://schemas.openxmlformats.org/officeDocument/2006/relationships/hyperlink" Id="rId116"/>
    <Relationship TargetMode="External" Target="https://resh.edu.ru/subject/24/11/" Type="http://schemas.openxmlformats.org/officeDocument/2006/relationships/hyperlink" Id="rId117"/>
    <Relationship TargetMode="External" Target="https://resh.edu.ru/subject/24/11/" Type="http://schemas.openxmlformats.org/officeDocument/2006/relationships/hyperlink" Id="rId118"/>
    <Relationship TargetMode="External" Target="https://resh.edu.ru/subject/24/11/" Type="http://schemas.openxmlformats.org/officeDocument/2006/relationships/hyperlink" Id="rId119"/>
    <Relationship TargetMode="External" Target="https://resh.edu.ru/subject/24/11/" Type="http://schemas.openxmlformats.org/officeDocument/2006/relationships/hyperlink" Id="rId120"/>
    <Relationship TargetMode="External" Target="https://resh.edu.ru/subject/24/11/" Type="http://schemas.openxmlformats.org/officeDocument/2006/relationships/hyperlink" Id="rId121"/>
    <Relationship TargetMode="External" Target="https://resh.edu.ru/subject/24/11/" Type="http://schemas.openxmlformats.org/officeDocument/2006/relationships/hyperlink" Id="rId122"/>
    <Relationship TargetMode="External" Target="https://resh.edu.ru/subject/24/11/" Type="http://schemas.openxmlformats.org/officeDocument/2006/relationships/hyperlink" Id="rId123"/>
    <Relationship TargetMode="External" Target="https://resh.edu.ru/subject/24/11/" Type="http://schemas.openxmlformats.org/officeDocument/2006/relationships/hyperlink" Id="rId124"/>
    <Relationship TargetMode="External" Target="https://resh.edu.ru/subject/24/11/" Type="http://schemas.openxmlformats.org/officeDocument/2006/relationships/hyperlink" Id="rId125"/>
    <Relationship TargetMode="External" Target="https://resh.edu.ru/subject/24/11/" Type="http://schemas.openxmlformats.org/officeDocument/2006/relationships/hyperlink" Id="rId126"/>
    <Relationship TargetMode="External" Target="https://resh.edu.ru/subject/24/11/" Type="http://schemas.openxmlformats.org/officeDocument/2006/relationships/hyperlink" Id="rId127"/>
    <Relationship TargetMode="External" Target="https://resh.edu.ru/subject/24/11/" Type="http://schemas.openxmlformats.org/officeDocument/2006/relationships/hyperlink" Id="rId128"/>
    <Relationship TargetMode="External" Target="https://resh.edu.ru/subject/24/11/" Type="http://schemas.openxmlformats.org/officeDocument/2006/relationships/hyperlink" Id="rId129"/>
    <Relationship TargetMode="External" Target="https://resh.edu.ru/subject/24/11/" Type="http://schemas.openxmlformats.org/officeDocument/2006/relationships/hyperlink" Id="rId130"/>
    <Relationship TargetMode="External" Target="https://resh.edu.ru/subject/24/11/" Type="http://schemas.openxmlformats.org/officeDocument/2006/relationships/hyperlink" Id="rId131"/>
    <Relationship TargetMode="External" Target="https://resh.edu.ru/subject/24/11/" Type="http://schemas.openxmlformats.org/officeDocument/2006/relationships/hyperlink" Id="rId132"/>
    <Relationship TargetMode="External" Target="https://resh.edu.ru/subject/24/11/" Type="http://schemas.openxmlformats.org/officeDocument/2006/relationships/hyperlink" Id="rId133"/>
    <Relationship TargetMode="External" Target="https://resh.edu.ru/subject/24/11/" Type="http://schemas.openxmlformats.org/officeDocument/2006/relationships/hyperlink" Id="rId134"/>
    <Relationship TargetMode="External" Target="https://resh.edu.ru/subject/24/11/" Type="http://schemas.openxmlformats.org/officeDocument/2006/relationships/hyperlink" Id="rId135"/>
    <Relationship TargetMode="External" Target="https://resh.edu.ru/subject/24/11/" Type="http://schemas.openxmlformats.org/officeDocument/2006/relationships/hyperlink" Id="rId136"/>
    <Relationship TargetMode="External" Target="https://resh.edu.ru/subject/24/11/" Type="http://schemas.openxmlformats.org/officeDocument/2006/relationships/hyperlink" Id="rId137"/>
    <Relationship TargetMode="External" Target="https://resh.edu.ru/subject/24/11/" Type="http://schemas.openxmlformats.org/officeDocument/2006/relationships/hyperlink" Id="rId138"/>
    <Relationship TargetMode="External" Target="https://resh.edu.ru/subject/24/11/" Type="http://schemas.openxmlformats.org/officeDocument/2006/relationships/hyperlink" Id="rId139"/>
    <Relationship TargetMode="External" Target="https://resh.edu.ru/subject/24/11/" Type="http://schemas.openxmlformats.org/officeDocument/2006/relationships/hyperlink" Id="rId140"/>
    <Relationship TargetMode="External" Target="https://resh.edu.ru/subject/24/11/" Type="http://schemas.openxmlformats.org/officeDocument/2006/relationships/hyperlink" Id="rId141"/>
    <Relationship TargetMode="External" Target="https://resh.edu.ru/subject/24/11/" Type="http://schemas.openxmlformats.org/officeDocument/2006/relationships/hyperlink" Id="rId142"/>
    <Relationship TargetMode="External" Target="https://resh.edu.ru/subject/24/11/" Type="http://schemas.openxmlformats.org/officeDocument/2006/relationships/hyperlink" Id="rId143"/>
    <Relationship TargetMode="External" Target="https://resh.edu.ru/subject/24/11/" Type="http://schemas.openxmlformats.org/officeDocument/2006/relationships/hyperlink" Id="rId144"/>
    <Relationship TargetMode="External" Target="https://resh.edu.ru/subject/24/11/" Type="http://schemas.openxmlformats.org/officeDocument/2006/relationships/hyperlink" Id="rId145"/>
    <Relationship TargetMode="External" Target="https://resh.edu.ru/subject/24/11/" Type="http://schemas.openxmlformats.org/officeDocument/2006/relationships/hyperlink" Id="rId146"/>
    <Relationship TargetMode="External" Target="https://resh.edu.ru/subject/24/11/" Type="http://schemas.openxmlformats.org/officeDocument/2006/relationships/hyperlink" Id="rId147"/>
    <Relationship TargetMode="External" Target="https://resh.edu.ru/subject/24/11/" Type="http://schemas.openxmlformats.org/officeDocument/2006/relationships/hyperlink" Id="rId148"/>
    <Relationship TargetMode="External" Target="https://resh.edu.ru/subject/24/11/" Type="http://schemas.openxmlformats.org/officeDocument/2006/relationships/hyperlink" Id="rId149"/>
    <Relationship TargetMode="External" Target="https://resh.edu.ru/subject/24/11/" Type="http://schemas.openxmlformats.org/officeDocument/2006/relationships/hyperlink" Id="rId150"/>
    <Relationship TargetMode="External" Target="https://resh.edu.ru/subject/24/11/" Type="http://schemas.openxmlformats.org/officeDocument/2006/relationships/hyperlink" Id="rId151"/>
    <Relationship TargetMode="External" Target="https://resh.edu.ru/subject/24/11/" Type="http://schemas.openxmlformats.org/officeDocument/2006/relationships/hyperlink" Id="rId152"/>
    <Relationship TargetMode="External" Target="https://resh.edu.ru/subject/24/11/" Type="http://schemas.openxmlformats.org/officeDocument/2006/relationships/hyperlink" Id="rId153"/>
    <Relationship TargetMode="External" Target="https://resh.edu.ru/subject/24/11/" Type="http://schemas.openxmlformats.org/officeDocument/2006/relationships/hyperlink" Id="rId154"/>
    <Relationship TargetMode="External" Target="https://resh.edu.ru/subject/24/11/" Type="http://schemas.openxmlformats.org/officeDocument/2006/relationships/hyperlink" Id="rId155"/>
    <Relationship TargetMode="External" Target="https://resh.edu.ru/subject/24/11/" Type="http://schemas.openxmlformats.org/officeDocument/2006/relationships/hyperlink" Id="rId156"/>
    <Relationship TargetMode="External" Target="https://resh.edu.ru/subject/24/11/" Type="http://schemas.openxmlformats.org/officeDocument/2006/relationships/hyperlink" Id="rId157"/>
    <Relationship TargetMode="External" Target="https://resh.edu.ru/subject/24/11/" Type="http://schemas.openxmlformats.org/officeDocument/2006/relationships/hyperlink" Id="rId158"/>
    <Relationship TargetMode="External" Target="https://resh.edu.ru/subject/24/11/" Type="http://schemas.openxmlformats.org/officeDocument/2006/relationships/hyperlink" Id="rId159"/>
    <Relationship TargetMode="External" Target="https://resh.edu.ru/subject/24/11/" Type="http://schemas.openxmlformats.org/officeDocument/2006/relationships/hyperlink" Id="rId160"/>
    <Relationship TargetMode="External" Target="https://resh.edu.ru/subject/24/11/" Type="http://schemas.openxmlformats.org/officeDocument/2006/relationships/hyperlink" Id="rId161"/>
    <Relationship TargetMode="External" Target="https://resh.edu.ru/subject/24/11/" Type="http://schemas.openxmlformats.org/officeDocument/2006/relationships/hyperlink" Id="rId162"/>
    <Relationship TargetMode="External" Target="https://resh.edu.ru/subject/24/11/" Type="http://schemas.openxmlformats.org/officeDocument/2006/relationships/hyperlink" Id="rId163"/>
    <Relationship TargetMode="External" Target="https://resh.edu.ru/subject/24/11/" Type="http://schemas.openxmlformats.org/officeDocument/2006/relationships/hyperlink" Id="rId164"/>
    <Relationship TargetMode="External" Target="https://resh.edu.ru/subject/24/11/" Type="http://schemas.openxmlformats.org/officeDocument/2006/relationships/hyperlink" Id="rId165"/>
    <Relationship TargetMode="External" Target="https://resh.edu.ru/subject/24/11/" Type="http://schemas.openxmlformats.org/officeDocument/2006/relationships/hyperlink" Id="rId166"/>
    <Relationship TargetMode="External" Target="https://resh.edu.ru/subject/24/11/" Type="http://schemas.openxmlformats.org/officeDocument/2006/relationships/hyperlink" Id="rId167"/>
    <Relationship TargetMode="External" Target="https://resh.edu.ru/subject/24/11/" Type="http://schemas.openxmlformats.org/officeDocument/2006/relationships/hyperlink" Id="rId168"/>
    <Relationship TargetMode="External" Target="https://resh.edu.ru/subject/24/11/" Type="http://schemas.openxmlformats.org/officeDocument/2006/relationships/hyperlink" Id="rId169"/>
    <Relationship TargetMode="External" Target="https://resh.edu.ru/subject/24/11/" Type="http://schemas.openxmlformats.org/officeDocument/2006/relationships/hyperlink" Id="rId170"/>
    <Relationship TargetMode="External" Target="https://resh.edu.ru/subject/24/11/" Type="http://schemas.openxmlformats.org/officeDocument/2006/relationships/hyperlink" Id="rId171"/>
    <Relationship TargetMode="External" Target="https://resh.edu.ru/subject/24/11/" Type="http://schemas.openxmlformats.org/officeDocument/2006/relationships/hyperlink" Id="rId172"/>
    <Relationship TargetMode="External" Target="https://resh.edu.ru/subject/24/11/" Type="http://schemas.openxmlformats.org/officeDocument/2006/relationships/hyperlink" Id="rId173"/>
    <Relationship TargetMode="External" Target="https://resh.edu.ru/subject/24/11/" Type="http://schemas.openxmlformats.org/officeDocument/2006/relationships/hyperlink" Id="rId174"/>
    <Relationship TargetMode="External" Target="https://resh.edu.ru/subject/24/11/" Type="http://schemas.openxmlformats.org/officeDocument/2006/relationships/hyperlink" Id="rId175"/>
    <Relationship TargetMode="External" Target="https://resh.edu.ru/subject/24/11/" Type="http://schemas.openxmlformats.org/officeDocument/2006/relationships/hyperlink" Id="rId176"/>
    <Relationship TargetMode="External" Target="https://resh.edu.ru/subject/24/11/" Type="http://schemas.openxmlformats.org/officeDocument/2006/relationships/hyperlink" Id="rId177"/>
    <Relationship TargetMode="External" Target="https://resh.edu.ru/subject/24/11/" Type="http://schemas.openxmlformats.org/officeDocument/2006/relationships/hyperlink" Id="rId178"/>
    <Relationship TargetMode="External" Target="https://resh.edu.ru/subject/24/11/" Type="http://schemas.openxmlformats.org/officeDocument/2006/relationships/hyperlink" Id="rId179"/>
    <Relationship TargetMode="External" Target="https://resh.edu.ru/subject/24/11/" Type="http://schemas.openxmlformats.org/officeDocument/2006/relationships/hyperlink" Id="rId180"/>
    <Relationship TargetMode="External" Target="https://resh.edu.ru/subject/24/11/" Type="http://schemas.openxmlformats.org/officeDocument/2006/relationships/hyperlink" Id="rId181"/>
    <Relationship TargetMode="External" Target="https://resh.edu.ru/subject/24/11/" Type="http://schemas.openxmlformats.org/officeDocument/2006/relationships/hyperlink" Id="rId182"/>
    <Relationship TargetMode="External" Target="https://resh.edu.ru/subject/24/11/" Type="http://schemas.openxmlformats.org/officeDocument/2006/relationships/hyperlink" Id="rId183"/>
    <Relationship TargetMode="External" Target="https://resh.edu.ru/subject/24/11/" Type="http://schemas.openxmlformats.org/officeDocument/2006/relationships/hyperlink" Id="rId184"/>
    <Relationship TargetMode="External" Target="https://resh.edu.ru/subject/24/11/" Type="http://schemas.openxmlformats.org/officeDocument/2006/relationships/hyperlink" Id="rId185"/>
    <Relationship TargetMode="External" Target="https://resh.edu.ru/subject/24/11/" Type="http://schemas.openxmlformats.org/officeDocument/2006/relationships/hyperlink" Id="rId186"/>
    <Relationship TargetMode="External" Target="https://resh.edu.ru/subject/24/11/" Type="http://schemas.openxmlformats.org/officeDocument/2006/relationships/hyperlink" Id="rId187"/>
    <Relationship TargetMode="External" Target="https://resh.edu.ru/subject/24/11/" Type="http://schemas.openxmlformats.org/officeDocument/2006/relationships/hyperlink" Id="rId188"/>
    <Relationship TargetMode="External" Target="https://resh.edu.ru/subject/24/11/" Type="http://schemas.openxmlformats.org/officeDocument/2006/relationships/hyperlink" Id="rId189"/>
    <Relationship TargetMode="External" Target="https://resh.edu.ru/subject/24/11/" Type="http://schemas.openxmlformats.org/officeDocument/2006/relationships/hyperlink" Id="rId190"/>
    <Relationship TargetMode="External" Target="https://resh.edu.ru/subject/24/11/" Type="http://schemas.openxmlformats.org/officeDocument/2006/relationships/hyperlink" Id="rId191"/>
    <Relationship TargetMode="External" Target="https://resh.edu.ru/subject/24/11/" Type="http://schemas.openxmlformats.org/officeDocument/2006/relationships/hyperlink" Id="rId192"/>
    <Relationship TargetMode="External" Target="https://resh.edu.ru/subject/24/11/" Type="http://schemas.openxmlformats.org/officeDocument/2006/relationships/hyperlink" Id="rId193"/>
    <Relationship TargetMode="External" Target="https://resh.edu.ru/subject/24/11/" Type="http://schemas.openxmlformats.org/officeDocument/2006/relationships/hyperlink" Id="rId194"/>
    <Relationship TargetMode="External" Target="https://resh.edu.ru/subject/24/11/" Type="http://schemas.openxmlformats.org/officeDocument/2006/relationships/hyperlink" Id="rId195"/>
    <Relationship TargetMode="External" Target="https://resh.edu.ru/subject/24/11/" Type="http://schemas.openxmlformats.org/officeDocument/2006/relationships/hyperlink" Id="rId196"/>
    <Relationship TargetMode="External" Target="https://resh.edu.ru/subject/24/11/" Type="http://schemas.openxmlformats.org/officeDocument/2006/relationships/hyperlink" Id="rId197"/>
    <Relationship TargetMode="External" Target="https://resh.edu.ru/subject/24/11/" Type="http://schemas.openxmlformats.org/officeDocument/2006/relationships/hyperlink" Id="rId198"/>
    <Relationship TargetMode="External" Target="https://resh.edu.ru/subject/24/11/" Type="http://schemas.openxmlformats.org/officeDocument/2006/relationships/hyperlink" Id="rId199"/>
    <Relationship TargetMode="External" Target="https://resh.edu.ru/subject/24/11/" Type="http://schemas.openxmlformats.org/officeDocument/2006/relationships/hyperlink" Id="rId200"/>
    <Relationship TargetMode="External" Target="https://resh.edu.ru/subject/24/11/" Type="http://schemas.openxmlformats.org/officeDocument/2006/relationships/hyperlink" Id="rId201"/>
    <Relationship TargetMode="External" Target="https://resh.edu.ru/subject/24/11/" Type="http://schemas.openxmlformats.org/officeDocument/2006/relationships/hyperlink" Id="rId202"/>
    <Relationship TargetMode="External" Target="https://resh.edu.ru/subject/24/11/" Type="http://schemas.openxmlformats.org/officeDocument/2006/relationships/hyperlink" Id="rId203"/>
    <Relationship TargetMode="External" Target="https://resh.edu.ru/subject/24/11/" Type="http://schemas.openxmlformats.org/officeDocument/2006/relationships/hyperlink" Id="rId204"/>
    <Relationship TargetMode="External" Target="https://resh.edu.ru/subject/24/11/" Type="http://schemas.openxmlformats.org/officeDocument/2006/relationships/hyperlink" Id="rId205"/>
    <Relationship TargetMode="External" Target="https://resh.edu.ru/subject/24/11/" Type="http://schemas.openxmlformats.org/officeDocument/2006/relationships/hyperlink" Id="rId206"/>
    <Relationship TargetMode="External" Target="https://resh.edu.ru/subject/24/11/" Type="http://schemas.openxmlformats.org/officeDocument/2006/relationships/hyperlink" Id="rId207"/>
    <Relationship TargetMode="External" Target="https://resh.edu.ru/subject/24/11/" Type="http://schemas.openxmlformats.org/officeDocument/2006/relationships/hyperlink" Id="rId208"/>
    <Relationship TargetMode="External" Target="https://resh.edu.ru/subject/24/11/" Type="http://schemas.openxmlformats.org/officeDocument/2006/relationships/hyperlink" Id="rId209"/>
    <Relationship TargetMode="External" Target="https://resh.edu.ru/subject/24/11/" Type="http://schemas.openxmlformats.org/officeDocument/2006/relationships/hyperlink" Id="rId210"/>
    <Relationship TargetMode="External" Target="https://resh.edu.ru/subject/24/11/" Type="http://schemas.openxmlformats.org/officeDocument/2006/relationships/hyperlink" Id="rId211"/>
    <Relationship TargetMode="External" Target="https://resh.edu.ru/subject/24/11/" Type="http://schemas.openxmlformats.org/officeDocument/2006/relationships/hyperlink" Id="rId212"/>
    <Relationship TargetMode="External" Target="https://resh.edu.ru/subject/24/11/" Type="http://schemas.openxmlformats.org/officeDocument/2006/relationships/hyperlink" Id="rId213"/>
    <Relationship TargetMode="External" Target="https://resh.edu.ru/subject/24/11/" Type="http://schemas.openxmlformats.org/officeDocument/2006/relationships/hyperlink" Id="rId214"/>
    <Relationship TargetMode="External" Target="https://resh.edu.ru/subject/24/11/" Type="http://schemas.openxmlformats.org/officeDocument/2006/relationships/hyperlink" Id="rId215"/>
    <Relationship TargetMode="External" Target="https://resh.edu.ru/subject/24/11/" Type="http://schemas.openxmlformats.org/officeDocument/2006/relationships/hyperlink" Id="rId216"/>
    <Relationship TargetMode="External" Target="https://resh.edu.ru/subject/24/11/" Type="http://schemas.openxmlformats.org/officeDocument/2006/relationships/hyperlink" Id="rId217"/>
    <Relationship TargetMode="External" Target="https://resh.edu.ru/subject/24/11/" Type="http://schemas.openxmlformats.org/officeDocument/2006/relationships/hyperlink" Id="rId218"/>
    <Relationship TargetMode="External" Target="https://resh.edu.ru/subject/24/11/" Type="http://schemas.openxmlformats.org/officeDocument/2006/relationships/hyperlink" Id="rId219"/>
    <Relationship TargetMode="External" Target="https://resh.edu.ru/subject/24/11/" Type="http://schemas.openxmlformats.org/officeDocument/2006/relationships/hyperlink" Id="rId220"/>
    <Relationship TargetMode="External" Target="https://resh.edu.ru/subject/24/11/" Type="http://schemas.openxmlformats.org/officeDocument/2006/relationships/hyperlink" Id="rId221"/>
    <Relationship TargetMode="External" Target="https://resh.edu.ru/subject/24/11/" Type="http://schemas.openxmlformats.org/officeDocument/2006/relationships/hyperlink" Id="rId222"/>
    <Relationship TargetMode="External" Target="https://resh.edu.ru/subject/24/11/" Type="http://schemas.openxmlformats.org/officeDocument/2006/relationships/hyperlink" Id="rId223"/>
    <Relationship TargetMode="External" Target="https://resh.edu.ru/subject/24/11/" Type="http://schemas.openxmlformats.org/officeDocument/2006/relationships/hyperlink" Id="rId224"/>
    <Relationship TargetMode="External" Target="https://resh.edu.ru/subject/24/11/" Type="http://schemas.openxmlformats.org/officeDocument/2006/relationships/hyperlink" Id="rId225"/>
    <Relationship TargetMode="External" Target="https://resh.edu.ru/subject/24/11/" Type="http://schemas.openxmlformats.org/officeDocument/2006/relationships/hyperlink" Id="rId226"/>
    <Relationship TargetMode="External" Target="https://resh.edu.ru/subject/24/11/" Type="http://schemas.openxmlformats.org/officeDocument/2006/relationships/hyperlink" Id="rId227"/>
    <Relationship TargetMode="External" Target="https://resh.edu.ru/subject/24/11/" Type="http://schemas.openxmlformats.org/officeDocument/2006/relationships/hyperlink" Id="rId228"/>
    <Relationship TargetMode="External" Target="https://resh.edu.ru/subject/24/11/" Type="http://schemas.openxmlformats.org/officeDocument/2006/relationships/hyperlink" Id="rId229"/>
    <Relationship TargetMode="External" Target="https://resh.edu.ru/subject/24/11/" Type="http://schemas.openxmlformats.org/officeDocument/2006/relationships/hyperlink" Id="rId230"/>
    <Relationship TargetMode="External" Target="https://resh.edu.ru/subject/24/11/" Type="http://schemas.openxmlformats.org/officeDocument/2006/relationships/hyperlink" Id="rId231"/>
    <Relationship TargetMode="External" Target="https://resh.edu.ru/subject/24/11/" Type="http://schemas.openxmlformats.org/officeDocument/2006/relationships/hyperlink" Id="rId232"/>
    <Relationship TargetMode="External" Target="https://resh.edu.ru/subject/24/11/" Type="http://schemas.openxmlformats.org/officeDocument/2006/relationships/hyperlink" Id="rId233"/>
    <Relationship TargetMode="External" Target="https://resh.edu.ru/subject/24/11/" Type="http://schemas.openxmlformats.org/officeDocument/2006/relationships/hyperlink" Id="rId234"/>
    <Relationship TargetMode="External" Target="https://resh.edu.ru/subject/24/11/" Type="http://schemas.openxmlformats.org/officeDocument/2006/relationships/hyperlink" Id="rId235"/>
    <Relationship TargetMode="External" Target="https://resh.edu.ru/subject/24/11/" Type="http://schemas.openxmlformats.org/officeDocument/2006/relationships/hyperlink" Id="rId236"/>
    <Relationship TargetMode="External" Target="https://resh.edu.ru/subject/24/11/" Type="http://schemas.openxmlformats.org/officeDocument/2006/relationships/hyperlink" Id="rId237"/>
    <Relationship TargetMode="External" Target="https://resh.edu.ru/subject/24/11/" Type="http://schemas.openxmlformats.org/officeDocument/2006/relationships/hyperlink" Id="rId238"/>
    <Relationship TargetMode="External" Target="https://resh.edu.ru/subject/24/11/" Type="http://schemas.openxmlformats.org/officeDocument/2006/relationships/hyperlink" Id="rId239"/>
    <Relationship TargetMode="External" Target="https://resh.edu.ru/subject/24/11/" Type="http://schemas.openxmlformats.org/officeDocument/2006/relationships/hyperlink" Id="rId240"/>
    <Relationship TargetMode="External" Target="https://resh.edu.ru/subject/24/11/" Type="http://schemas.openxmlformats.org/officeDocument/2006/relationships/hyperlink" Id="rId241"/>
    <Relationship TargetMode="External" Target="https://resh.edu.ru/subject/24/11/" Type="http://schemas.openxmlformats.org/officeDocument/2006/relationships/hyperlink" Id="rId242"/>
    <Relationship TargetMode="External" Target="https://resh.edu.ru/subject/24/11/" Type="http://schemas.openxmlformats.org/officeDocument/2006/relationships/hyperlink" Id="rId243"/>
    <Relationship TargetMode="External" Target="https://resh.edu.ru/subject/24/11/" Type="http://schemas.openxmlformats.org/officeDocument/2006/relationships/hyperlink" Id="rId244"/>
    <Relationship TargetMode="External" Target="https://resh.edu.ru/subject/24/11/" Type="http://schemas.openxmlformats.org/officeDocument/2006/relationships/hyperlink" Id="rId245"/>
    <Relationship TargetMode="External" Target="https://resh.edu.ru/subject/24/11/" Type="http://schemas.openxmlformats.org/officeDocument/2006/relationships/hyperlink" Id="rId246"/>
    <Relationship TargetMode="External" Target="https://resh.edu.ru/subject/24/11/" Type="http://schemas.openxmlformats.org/officeDocument/2006/relationships/hyperlink" Id="rId247"/>
    <Relationship TargetMode="External" Target="https://resh.edu.ru/subject/24/11/" Type="http://schemas.openxmlformats.org/officeDocument/2006/relationships/hyperlink" Id="rId248"/>
    <Relationship TargetMode="External" Target="https://resh.edu.ru/subject/24/11/" Type="http://schemas.openxmlformats.org/officeDocument/2006/relationships/hyperlink" Id="rId249"/>
    <Relationship TargetMode="External" Target="https://resh.edu.ru/subject/24/11/" Type="http://schemas.openxmlformats.org/officeDocument/2006/relationships/hyperlink" Id="rId250"/>
    <Relationship TargetMode="External" Target="https://resh.edu.ru/subject/24/11/" Type="http://schemas.openxmlformats.org/officeDocument/2006/relationships/hyperlink" Id="rId251"/>
    <Relationship TargetMode="External" Target="https://resh.edu.ru/subject/24/11/" Type="http://schemas.openxmlformats.org/officeDocument/2006/relationships/hyperlink" Id="rId252"/>
    <Relationship TargetMode="External" Target="https://resh.edu.ru/subject/24/11/" Type="http://schemas.openxmlformats.org/officeDocument/2006/relationships/hyperlink" Id="rId253"/>
    <Relationship TargetMode="External" Target="https://resh.edu.ru/subject/24/11/" Type="http://schemas.openxmlformats.org/officeDocument/2006/relationships/hyperlink" Id="rId254"/>
    <Relationship TargetMode="External" Target="https://resh.edu.ru/subject/24/11/" Type="http://schemas.openxmlformats.org/officeDocument/2006/relationships/hyperlink" Id="rId255"/>
    <Relationship TargetMode="External" Target="https://resh.edu.ru/subject/24/11/" Type="http://schemas.openxmlformats.org/officeDocument/2006/relationships/hyperlink" Id="rId256"/>
    <Relationship TargetMode="External" Target="https://resh.edu.ru/subject/24/11/" Type="http://schemas.openxmlformats.org/officeDocument/2006/relationships/hyperlink" Id="rId257"/>
    <Relationship TargetMode="External" Target="https://resh.edu.ru/subject/24/11/" Type="http://schemas.openxmlformats.org/officeDocument/2006/relationships/hyperlink" Id="rId258"/>
    <Relationship TargetMode="External" Target="https://resh.edu.ru/subject/24/11/" Type="http://schemas.openxmlformats.org/officeDocument/2006/relationships/hyperlink" Id="rId259"/>
    <Relationship TargetMode="External" Target="https://resh.edu.ru/subject/24/11/" Type="http://schemas.openxmlformats.org/officeDocument/2006/relationships/hyperlink" Id="rId260"/>
    <Relationship TargetMode="External" Target="https://resh.edu.ru/subject/24/11/" Type="http://schemas.openxmlformats.org/officeDocument/2006/relationships/hyperlink" Id="rId261"/>
    <Relationship TargetMode="External" Target="https://resh.edu.ru/subject/24/11/" Type="http://schemas.openxmlformats.org/officeDocument/2006/relationships/hyperlink" Id="rId262"/>
    <Relationship TargetMode="External" Target="https://resh.edu.ru/subject/24/11/" Type="http://schemas.openxmlformats.org/officeDocument/2006/relationships/hyperlink" Id="rId263"/>
    <Relationship TargetMode="External" Target="https://resh.edu.ru/subject/24/11/" Type="http://schemas.openxmlformats.org/officeDocument/2006/relationships/hyperlink" Id="rId264"/>
    <Relationship TargetMode="External" Target="https://resh.edu.ru/subject/24/11/" Type="http://schemas.openxmlformats.org/officeDocument/2006/relationships/hyperlink" Id="rId265"/>
    <Relationship TargetMode="External" Target="https://resh.edu.ru/subject/24/11/" Type="http://schemas.openxmlformats.org/officeDocument/2006/relationships/hyperlink" Id="rId266"/>
    <Relationship TargetMode="External" Target="https://resh.edu.ru/subject/24/11/" Type="http://schemas.openxmlformats.org/officeDocument/2006/relationships/hyperlink" Id="rId267"/>
    <Relationship TargetMode="External" Target="https://resh.edu.ru/subject/24/11/" Type="http://schemas.openxmlformats.org/officeDocument/2006/relationships/hyperlink" Id="rId268"/>
    <Relationship TargetMode="External" Target="https://resh.edu.ru/subject/24/11/" Type="http://schemas.openxmlformats.org/officeDocument/2006/relationships/hyperlink" Id="rId269"/>
    <Relationship TargetMode="External" Target="https://resh.edu.ru/subject/24/11/" Type="http://schemas.openxmlformats.org/officeDocument/2006/relationships/hyperlink" Id="rId270"/>
    <Relationship TargetMode="External" Target="https://resh.edu.ru/subject/24/11/" Type="http://schemas.openxmlformats.org/officeDocument/2006/relationships/hyperlink" Id="rId271"/>
    <Relationship TargetMode="External" Target="https://resh.edu.ru/subject/24/11/" Type="http://schemas.openxmlformats.org/officeDocument/2006/relationships/hyperlink" Id="rId272"/>
    <Relationship TargetMode="External" Target="https://resh.edu.ru/subject/24/11/" Type="http://schemas.openxmlformats.org/officeDocument/2006/relationships/hyperlink" Id="rId273"/>
    <Relationship TargetMode="External" Target="https://resh.edu.ru/subject/24/11/" Type="http://schemas.openxmlformats.org/officeDocument/2006/relationships/hyperlink" Id="rId274"/>
    <Relationship TargetMode="External" Target="https://resh.edu.ru/subject/24/11/" Type="http://schemas.openxmlformats.org/officeDocument/2006/relationships/hyperlink" Id="rId27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